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手机：13985935544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邮箱：chenjing671@gmail.com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高级文案策划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知名企业    资深文案策划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资深文案策划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行业龙头    资深文案策划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专业技能 | 沟通能力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