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手机：15100760733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邮箱：huangxia469@qq.com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应聘职位：文案策划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南京大学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高级文案策划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知名企业    高级文案策划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咨询公司    高级文案策划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上市公司    高级文案策划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项目管理 | 团队协作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