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手机：15071971456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邮箱：heqiang998@qq.com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应聘职位：电商运营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复旦大学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高级电商运营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创业公司    高级电商运营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专业机构    高级电商运营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参与电商运营项目规划和执行，协调各方资源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民营企业    高级电商运营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建立和完善电商运营工作流程和标准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与团队成员密切合作，共同完成电商运营目标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持续学习电商运营领域新知识和技能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为电商运营工作提供专业建议和解决方案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负责电商运营相关工作，确保工作质量和效率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电商运营优化项目：改进工作流程，效率提升30%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沟通能力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