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手机：15927535213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邮箱：wuna770@sina.com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复旦大学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高级电商运营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行业龙头    资深电商运营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创业公司    资深电商运营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外资企业    高级电商运营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专业技能 | 数据分析 | 沟通能力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