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手机：15217191905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邮箱：lifang766@qq.com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中山大学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资深电商运营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外资企业    高级电商运营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行业龙头    高级电商运营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咨询公司    高级电商运营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专业技能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