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王伟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手机：15211860491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邮箱：wangwei544@sina.com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应聘职位：商务拓展经理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2010.09 - 2013.06    中山大学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民营企业    资深商务拓展经理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与团队成员密切合作，共同完成商务拓展经理目标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参与商务拓展经理项目规划和执行，协调各方资源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建立和完善商务拓展经理工作流程和标准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为商务拓展经理工作提供专业建议和解决方案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持续学习商务拓展经理领域新知识和技能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知名企业    资深商务拓展经理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与团队成员密切合作，共同完成商务拓展经理目标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建立和完善商务拓展经理工作流程和标准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负责商务拓展经理相关工作，确保工作质量和效率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参与商务拓展经理项目规划和执行，协调各方资源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持续学习商务拓展经理领域新知识和技能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行业龙头    资深商务拓展经理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参与商务拓展经理项目规划和执行，协调各方资源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负责商务拓展经理相关工作，确保工作质量和效率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持续学习商务拓展经理领域新知识和技能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与团队成员密切合作，共同完成商务拓展经理目标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建立和完善商务拓展经理工作流程和标准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2017.01 - 2020.12    上市公司    高级商务拓展经理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与团队成员密切合作，共同完成商务拓展经理目标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持续学习商务拓展经理领域新知识和技能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建立和完善商务拓展经理工作流程和标准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负责商务拓展经理相关工作，确保工作质量和效率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为商务拓展经理工作提供专业建议和解决方案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项目管理 | 问题解决 | 沟通能力 | 团队协作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