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手机：13958691139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邮箱：luowei711@126.com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高级商务拓展经理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咨询公司    资深商务拓展经理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资深商务拓展经理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民营企业    高级商务拓展经理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