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胡桂英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手机：15966410244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邮箱：hu634@gmail.com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应聘职位：商务拓展经理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2011.09 - 2014.06    南京大学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国有企业    高级商务拓展经理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负责商务拓展经理相关工作，确保工作质量和效率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建立和完善商务拓展经理工作流程和标准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参与商务拓展经理项目规划和执行，协调各方资源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与团队成员密切合作，共同完成商务拓展经理目标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持续学习商务拓展经理领域新知识和技能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为商务拓展经理工作提供专业建议和解决方案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外资企业    高级商务拓展经理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持续学习商务拓展经理领域新知识和技能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为商务拓展经理工作提供专业建议和解决方案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负责商务拓展经理相关工作，确保工作质量和效率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建立和完善商务拓展经理工作流程和标准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参与商务拓展经理项目规划和执行，协调各方资源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2018.01 - 2019.12    咨询公司    资深商务拓展经理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建立和完善商务拓展经理工作流程和标准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与团队成员密切合作，共同完成商务拓展经理目标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持续学习商务拓展经理领域新知识和技能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为商务拓展经理工作提供专业建议和解决方案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负责商务拓展经理相关工作，确保工作质量和效率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上市公司    高级商务拓展经理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参与商务拓展经理项目规划和执行，协调各方资源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负责商务拓展经理相关工作，确保工作质量和效率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建立和完善商务拓展经理工作流程和标准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为商务拓展经理工作提供专业建议和解决方案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持续学习商务拓展经理领域新知识和技能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问题解决 | 数据分析 | 团队协作 | 项目管理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