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刘娟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手机：15825252137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邮箱：liujuan719@qq.com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应聘职位：客户成功经理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2012.09 - 2016.06    清华大学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创业公司    资深客户成功经理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参与客户成功经理项目规划和执行，协调各方资源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负责客户成功经理相关工作，确保工作质量和效率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与团队成员密切合作，共同完成客户成功经理目标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建立和完善客户成功经理工作流程和标准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持续学习客户成功经理领域新知识和技能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为客户成功经理工作提供专业建议和解决方案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2018.01 - 2019.12    国有企业    高级客户成功经理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负责客户成功经理相关工作，确保工作质量和效率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为客户成功经理工作提供专业建议和解决方案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建立和完善客户成功经理工作流程和标准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与团队成员密切合作，共同完成客户成功经理目标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持续学习客户成功经理领域新知识和技能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参与客户成功经理项目规划和执行，协调各方资源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2017.01 - 2020.12    咨询公司    资深客户成功经理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负责客户成功经理相关工作，确保工作质量和效率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持续学习客户成功经理领域新知识和技能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建立和完善客户成功经理工作流程和标准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为客户成功经理工作提供专业建议和解决方案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与团队成员密切合作，共同完成客户成功经理目标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2023.01 - 2024.12    服务机构    高级客户成功经理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建立和完善客户成功经理工作流程和标准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为客户成功经理工作提供专业建议和解决方案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参与客户成功经理项目规划和执行，协调各方资源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与团队成员密切合作，共同完成客户成功经理目标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负责客户成功经理相关工作，确保工作质量和效率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持续学习客户成功经理领域新知识和技能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团队协作 | 项目管理 | 专业技能 | 沟通能力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