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手机：15952845117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邮箱：luochao790@qq.com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应聘职位：客户成功经理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2006.09 - 2010.06    复旦大学    客户关系管理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高级客户成功经理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外资企业    高级客户成功经理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行业龙头    高级客户成功经理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咨询公司    高级客户成功经理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项目管理 | 专业技能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