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手机：15138977134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邮箱：luoxia774@163.com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南京大学    广告学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OPPO    高级市场营销专员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美团    高级市场营销专员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字节跳动    资深市场营销专员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联合利华    高级市场营销专员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活动策划 | 数据分析 | 品牌推广 | 社交媒体 | 广告投放 | 公关传播 | 市场策划 | 内容营销 | 数字营销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