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徐桂英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手机：13968076601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邮箱：xu254@sina.com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应聘职位：市场调研员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2015.09 - 2019.06    复旦大学    市场营销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知名企业    市场调研员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为市场调研员工作提供专业建议和解决方案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负责市场调研员相关工作，确保工作质量和效率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参与市场调研员项目规划和执行，协调各方资源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与团队成员密切合作，共同完成市场调研员目标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持续学习市场调研员领域新知识和技能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建立和完善市场调研员工作流程和标准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民营企业    市场调研员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参与市场调研员项目规划和执行，协调各方资源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与团队成员密切合作，共同完成市场调研员目标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为市场调研员工作提供专业建议和解决方案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负责市场调研员相关工作，确保工作质量和效率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建立和完善市场调研员工作流程和标准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2021.01 - 2024.12    国有企业    市场调研员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持续学习市场调研员领域新知识和技能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与团队成员密切合作，共同完成市场调研员目标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为市场调研员工作提供专业建议和解决方案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参与市场调研员项目规划和执行，协调各方资源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建立和完善市场调研员工作流程和标准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负责市场调研员相关工作，确保工作质量和效率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2026.01 - 2027.12    上市公司    市场调研员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持续学习市场调研员领域新知识和技能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参与市场调研员项目规划和执行，协调各方资源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建立和完善市场调研员工作流程和标准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负责市场调研员相关工作，确保工作质量和效率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为市场调研员工作提供专业建议和解决方案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项目管理 | 沟通能力 | 问题解决 | 专业技能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