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手机：15098361647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邮箱：huangli198@sina.com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高级市场调研员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创业公司    资深市场调研员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资深市场调研员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高级市场调研员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