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手机：18998573628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邮箱：guojuan156@163.com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华中科技大学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资深广告策划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行业龙头    资深广告策划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上市公司    高级广告策划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外资企业    资深广告策划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问题解决 | 项目管理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