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孙明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手机：13850991063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邮箱：sunming872@126.com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应聘职位：电商运营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2007.09 - 2011.06    复旦大学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上市公司    资深电商运营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建立和完善电商运营工作流程和标准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参与电商运营项目规划和执行，协调各方资源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负责电商运营相关工作，确保工作质量和效率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持续学习电商运营领域新知识和技能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与团队成员密切合作，共同完成电商运营目标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2013.01 - 2014.12    服务机构    高级电商运营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持续学习电商运营领域新知识和技能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参与电商运营项目规划和执行，协调各方资源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为电商运营工作提供专业建议和解决方案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负责电商运营相关工作，确保工作质量和效率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与团队成员密切合作，共同完成电商运营目标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知名企业    资深电商运营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持续学习电商运营领域新知识和技能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负责电商运营相关工作，确保工作质量和效率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参与电商运营项目规划和执行，协调各方资源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与团队成员密切合作，共同完成电商运营目标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为电商运营工作提供专业建议和解决方案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建立和完善电商运营工作流程和标准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行业龙头    高级电商运营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持续学习电商运营领域新知识和技能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与团队成员密切合作，共同完成电商运营目标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负责电商运营相关工作，确保工作质量和效率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为电商运营工作提供专业建议和解决方案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参与电商运营项目规划和执行，协调各方资源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沟通能力 | 团队协作 | 问题解决 | 数据分析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