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手机：15900448162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邮箱：liping648@gmail.com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高级电商运营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服务机构    资深电商运营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资深电商运营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高级电商运营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项目管理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