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张娟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性别：女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年龄：41岁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居住地：苏州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手机：15279048653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邮箱：zhangjuan653@sina.com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应聘职位：合同管理员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2011.09 - 2014.06    复旦大学    工商管理    硕士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2022.01 - 至今    民营企业    高级合同管理员    25K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与团队成员密切合作，共同完成合同管理员目标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负责合同管理员相关工作，确保工作质量和效率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持续学习合同管理员领域新知识和技能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参与合同管理员项目规划和执行，协调各方资源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为合同管理员工作提供专业建议和解决方案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合同管理员创新项目：引入新方法，获得良好效果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合同管理员团队建设：培养团队能力，提升整体水平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2015.01 - 2016.12    行业龙头    高级合同管理员    26K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参与合同管理员项目规划和执行，协调各方资源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为合同管理员工作提供专业建议和解决方案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与团队成员密切合作，共同完成合同管理员目标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建立和完善合同管理员工作流程和标准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持续学习合同管理员领域新知识和技能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负责合同管理员相关工作，确保工作质量和效率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合同管理员优化项目：改进工作流程，效率提升30%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合同管理员团队建设：培养团队能力，提升整体水平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合同管理员创新项目：引入新方法，获得良好效果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2015.01 - 2017.12    专业机构    资深合同管理员    35K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持续学习合同管理员领域新知识和技能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与团队成员密切合作，共同完成合同管理员目标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为合同管理员工作提供专业建议和解决方案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参与合同管理员项目规划和执行，协调各方资源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建立和完善合同管理员工作流程和标准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负责合同管理员相关工作，确保工作质量和效率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合同管理员创新项目：引入新方法，获得良好效果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合同管理员优化项目：改进工作流程，效率提升30%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2016.01 - 2019.12    国有企业    资深合同管理员    35K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持续学习合同管理员领域新知识和技能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与团队成员密切合作，共同完成合同管理员目标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负责合同管理员相关工作，确保工作质量和效率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为合同管理员工作提供专业建议和解决方案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建立和完善合同管理员工作流程和标准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参与合同管理员项目规划和执行，协调各方资源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合同管理员优化项目：改进工作流程，效率提升30%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合同管理员创新项目：引入新方法，获得良好效果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合同管理员团队建设：培养团队能力，提升整体水平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团队协作 | 项目管理 | 数据分析 | 专业技能 | 问题解决 | 沟通能力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参加Google Analytics数字营销认证课程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完成产品经理职业技能提升培训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参加阿里云架构师认证培训，获得解决方案架构师认证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完成PMP项目管理专业人士认证培训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最佳团队协作奖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2023年度优秀员工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专业基础扎实，实践经验丰富，曾参与多个大型项目的设计与实施。具备优秀的分析问题和解决问题的能力，善于从全局角度思考问题。团队合作意识强，能够与不同背景的同事有效协作，共同完成项目目标。具备良好的学习能力和创新思维，能够快速适应新环境和新挑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