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手机：15283722838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邮箱：yangjun413@qq.com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应聘职位：合同管理员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2018.09 - 2021.06    浙江大学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上市公司    合同管理员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民营企业    合同管理员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2022.01 - 2025.12    专业机构    合同管理员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2025.01 - 2028.12    国有企业    中级合同管理员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专业技能 | 数据分析 | 沟通能力 | 问题解决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