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手机：15295503276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邮箱：liming914@sina.com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应聘职位：法务专员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2016.09 - 2019.06    中山大学    法学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服务机构    法务专员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创业公司    法务专员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民营企业    中级法务专员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咨询公司    中级法务专员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团队协作 | 项目管理 | 问题解决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