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手机：15182695975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邮箱：zhaojie223@163.com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高级知识产权专员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高级知识产权专员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咨询公司    资深知识产权专员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服务机构    资深知识产权专员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项目管理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