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手机：15947798982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邮箱：zhoujuan556@163.com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应聘职位：合同管理员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复旦大学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高级合同管理员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服务机构    高级合同管理员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上市公司    高级合同管理员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外资企业    高级合同管理员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问题解决 | 团队协作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