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手机：13809970596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邮箱：li615@qq.com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2017.09 - 2021.06    北京大学    法学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合同管理员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外资企业    中级合同管理员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国有企业    合同管理员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咨询公司    中级合同管理员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问题解决 | 沟通能力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