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手机：18842013565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邮箱：suntao680@163.com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应聘职位：法律顾问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华中科技大学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高级法律顾问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咨询公司    资深法律顾问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创业公司    高级法律顾问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服务机构    资深法律顾问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团队协作 | 沟通能力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