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手机：15813079533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邮箱：yangping894@qq.com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华中科技大学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平安集团    高级会计师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安永    高级会计师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万科    资深会计师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华为    资深会计师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用友 | 金蝶 | 成本会计 | 税务处理 | Excel | 财务会计 | 财务报表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