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手机：15177878354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邮箱：gaojun333@163.com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应聘职位：会计师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北京大学    会计学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中信证券    资深会计师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2007.01 - 2010.12    毕马威    高级会计师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安永    高级会计师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腾讯    高级会计师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用友 | 财务报表 | 财务会计 | Excel | 成本会计 | 税务处理 | 金蝶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