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手机：15146096039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邮箱：sun928@sina.com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资深保险经纪人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高级保险经纪人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资深保险经纪人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专业机构    资深保险经纪人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