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手机：15247242120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邮箱：lichao135@gmail.com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高级保险经纪人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外资企业    高级保险经纪人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资深保险经纪人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行业龙头    高级保险经纪人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团队协作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