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手机：13928161296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邮箱：huangyang491@qq.com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高级保险经纪人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专业机构    高级保险经纪人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高级保险经纪人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高级保险经纪人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数据分析 | 项目管理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