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黄芳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年龄：27岁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居住地：天津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手机：15004919160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邮箱：huangfang924@sina.com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应聘职位：审计师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2016.09 - 2019.06    上海交通大学    审计学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德勤    审计师    17K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编写专业审计报告，提出切实可行的改进建议，跟踪整改落实情况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开展专项审计，涵盖采购、销售、投资、人力资源等关键业务流程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执行内部审计项目，评估内控制度有效性，识别和防范经营风险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协助建立全面风险管控体系，完善内控制度和操作流程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参与年度审计计划制定，合理配置审计资源，确保审计质量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进行财务审计，检查财务报表真实性、准确性和合规性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合规审计项目：完成大型集团公司合规审计，识别整改50项风险点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IT审计项目：开展信息系统审计，显著提升数据安全防护水平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2020.01 - 2022.12    天健    中级审计师    24K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参与年度审计计划制定，合理配置审计资源，确保审计质量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执行内部审计项目，评估内控制度有效性，识别和防范经营风险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进行财务审计，检查财务报表真实性、准确性和合规性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编写专业审计报告，提出切实可行的改进建议，跟踪整改落实情况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协助建立全面风险管控体系，完善内控制度和操作流程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开展专项审计，涵盖采购、销售、投资、人力资源等关键业务流程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内控体系建设：建立全面风险管理体系，风险事件发生率降低60%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合规审计项目：完成大型集团公司合规审计，识别整改50项风险点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2023.01 - 2024.12    中审众环    中级审计师    20K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编写专业审计报告，提出切实可行的改进建议，跟踪整改落实情况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参与年度审计计划制定，合理配置审计资源，确保审计质量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进行财务审计，检查财务报表真实性、准确性和合规性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开展专项审计，涵盖采购、销售、投资、人力资源等关键业务流程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执行内部审计项目，评估内控制度有效性，识别和防范经营风险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IT审计项目：开展信息系统审计，显著提升数据安全防护水平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内控体系建设：建立全面风险管理体系，风险事件发生率降低60%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合规审计项目：完成大型集团公司合规审计，识别整改50项风险点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2023.01 - 2026.12    毕马威    审计师    24K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协助建立全面风险管控体系，完善内控制度和操作流程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开展专项审计，涵盖采购、销售、投资、人力资源等关键业务流程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编写专业审计报告，提出切实可行的改进建议，跟踪整改落实情况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执行内部审计项目，评估内控制度有效性，识别和防范经营风险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进行财务审计，检查财务报表真实性、准确性和合规性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IT审计项目：开展信息系统审计，显著提升数据安全防护水平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合规审计项目：完成大型集团公司合规审计，识别整改50项风险点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财务分析 | 合规检查 | 审计软件 | 内控制度 | 风险评估 | 内部审计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