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手机：13823317437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邮箱：yangyang391@126.com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高级成本会计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创业公司    高级成本会计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高级成本会计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服务机构    高级成本会计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团队协作 | 问题解决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