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手机：18938234638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邮箱：xulei351@gmail.com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高级投资顾问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创业公司    高级投资顾问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民营企业    高级投资顾问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服务机构    资深投资顾问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项目管理 | 数据分析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