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手机：13918471157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邮箱：sunqiang431@sina.com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应聘职位：税务专员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上海交通大学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创业公司    高级税务专员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行业龙头    资深税务专员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咨询公司    高级税务专员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国有企业    资深税务专员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团队协作 | 问题解决 | 数据分析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