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手机：13976887927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邮箱：liyan149@gmail.com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高级税务专员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咨询公司    高级税务专员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国有企业    高级税务专员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知名企业    资深税务专员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问题解决 | 沟通能力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