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手机：15157666183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邮箱：hujuan397@gmail.com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应聘职位：税务专员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复旦大学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咨询公司    高级税务专员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行业龙头    高级税务专员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创业公司    高级税务专员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知名企业    高级税务专员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团队协作 | 专业技能 | 沟通能力 | 项目管理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