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手机：18802920348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邮箱：majun865@qq.com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税务专员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中级税务专员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外资企业    税务专员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民营企业    中级税务专员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团队协作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