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手机：15295233722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邮箱：chengang599@126.com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应聘职位：证券分析师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浙江大学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高级证券分析师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服务机构    高级证券分析师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咨询公司    高级证券分析师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知名企业    高级证券分析师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数据分析 | 项目管理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