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手机：13904233672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邮箱：lijie868@gmail.com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高级银行客户经理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高级银行客户经理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资深银行客户经理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外资企业    高级银行客户经理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项目管理 | 问题解决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