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手机：13907445734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邮箱：luotao965@qq.com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银行客户经理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银行客户经理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中级银行客户经理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知名企业    银行客户经理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数据分析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