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手机：15977693425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邮箱：huangfang158@sina.com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高级银行客户经理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上市公司    高级银行客户经理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行业龙头    高级银行客户经理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民营企业    资深银行客户经理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数据分析 | 沟通能力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