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林霞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居住地：青岛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手机：15065712892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邮箱：linxia419@163.com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应聘职位：保险经纪人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2007.09 - 2011.06    西安交通大学    经济学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咨询公司    高级保险经纪人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为保险经纪人工作提供专业建议和解决方案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持续学习保险经纪人领域新知识和技能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负责保险经纪人相关工作，确保工作质量和效率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建立和完善保险经纪人工作流程和标准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与团队成员密切合作，共同完成保险经纪人目标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保险经纪人优化项目：改进工作流程，效率提升30%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保险经纪人团队建设：培养团队能力，提升整体水平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保险经纪人创新项目：引入新方法，获得良好效果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2009.01 - 2012.12    知名企业    资深保险经纪人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负责保险经纪人相关工作，确保工作质量和效率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参与保险经纪人项目规划和执行，协调各方资源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建立和完善保险经纪人工作流程和标准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为保险经纪人工作提供专业建议和解决方案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与团队成员密切合作，共同完成保险经纪人目标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保险经纪人创新项目：引入新方法，获得良好效果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保险经纪人优化项目：改进工作流程，效率提升30%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2013.01 - 2015.12    创业公司    资深保险经纪人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持续学习保险经纪人领域新知识和技能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与团队成员密切合作，共同完成保险经纪人目标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负责保险经纪人相关工作，确保工作质量和效率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参与保险经纪人项目规划和执行，协调各方资源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为保险经纪人工作提供专业建议和解决方案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建立和完善保险经纪人工作流程和标准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保险经纪人优化项目：改进工作流程，效率提升30%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保险经纪人创新项目：引入新方法，获得良好效果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保险经纪人团队建设：培养团队能力，提升整体水平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民营企业    高级保险经纪人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为保险经纪人工作提供专业建议和解决方案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与团队成员密切合作，共同完成保险经纪人目标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建立和完善保险经纪人工作流程和标准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负责保险经纪人相关工作，确保工作质量和效率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持续学习保险经纪人领域新知识和技能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保险经纪人团队建设：培养团队能力，提升整体水平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保险经纪人优化项目：改进工作流程，效率提升30%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沟通能力 | 项目管理 | 专业技能 | 数据分析 | 问题解决 | 团队协作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