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手机：18946762373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邮箱：majun787@gmail.com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2007.09 - 2011.06    北京大学    金融学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资深保险经纪人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上市公司    资深保险经纪人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行业龙头    资深保险经纪人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咨询公司    高级保险经纪人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数据分析 | 专业技能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