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手机：15072550325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邮箱：huangyong994@163.com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应聘职位：保险经纪人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西安交通大学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服务机构    高级保险经纪人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2008.01 - 2010.12    国有企业    高级保险经纪人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行业龙头    资深保险经纪人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创业公司    高级保险经纪人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团队协作 | 沟通能力 | 项目管理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