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手机：18834830298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邮箱：sun434@163.com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华中科技大学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高级成本会计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行业龙头    高级成本会计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创业公司    高级成本会计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知名企业    高级成本会计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专业技能 | 团队协作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