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手机：15137151722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邮箱：xujie851@gmail.com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应聘职位：成本会计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复旦大学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高级成本会计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外资企业    高级成本会计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上市公司    高级成本会计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服务机构    高级成本会计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团队协作 | 沟通能力 | 数据分析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