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手机：18969501634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邮箱：hujing532@gmail.com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应聘职位：证券分析师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华中科技大学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行业龙头    资深证券分析师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2009.01 - 2010.12    上市公司    资深证券分析师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咨询公司    高级证券分析师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知名企业    高级证券分析师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专业技能 | 沟通能力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