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手机：13809362724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邮箱：chenjing601@126.com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上海交通大学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资深财务经理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民营企业    高级财务经理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行业龙头    高级财务经理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上市公司    资深财务经理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问题解决 | 数据分析 | 团队协作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