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手机：15880801559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邮箱：yangna321@126.com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应聘职位：银行客户经理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高级银行客户经理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上市公司    资深银行客户经理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为银行客户经理工作提供专业建议和解决方案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资深银行客户经理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持续学习银行客户经理领域新知识和技能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参与银行客户经理项目规划和执行，协调各方资源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负责银行客户经理相关工作，确保工作质量和效率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建立和完善银行客户经理工作流程和标准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与团队成员密切合作，共同完成银行客户经理目标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银行客户经理优化项目：改进工作流程，效率提升30%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