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黄桂英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手机：15975665206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邮箱：huang705@gmail.com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应聘职位：银行客户经理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2014.09 - 2018.06    中山大学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上市公司    高级银行客户经理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负责银行客户经理相关工作，确保工作质量和效率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为银行客户经理工作提供专业建议和解决方案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参与银行客户经理项目规划和执行，协调各方资源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持续学习银行客户经理领域新知识和技能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与团队成员密切合作，共同完成银行客户经理目标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建立和完善银行客户经理工作流程和标准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知名企业    高级银行客户经理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负责银行客户经理相关工作，确保工作质量和效率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为银行客户经理工作提供专业建议和解决方案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参与银行客户经理项目规划和执行，协调各方资源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建立和完善银行客户经理工作流程和标准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持续学习银行客户经理领域新知识和技能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与团队成员密切合作，共同完成银行客户经理目标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2017.01 - 2020.12    行业龙头    高级银行客户经理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负责银行客户经理相关工作，确保工作质量和效率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参与银行客户经理项目规划和执行，协调各方资源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持续学习银行客户经理领域新知识和技能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与团队成员密切合作，共同完成银行客户经理目标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建立和完善银行客户经理工作流程和标准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咨询公司    高级银行客户经理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与团队成员密切合作，共同完成银行客户经理目标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持续学习银行客户经理领域新知识和技能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参与银行客户经理项目规划和执行，协调各方资源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负责银行客户经理相关工作，确保工作质量和效率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为银行客户经理工作提供专业建议和解决方案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建立和完善银行客户经理工作流程和标准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团队协作 | 专业技能 | 项目管理 | 问题解决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