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何娟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年龄：42岁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居住地：南京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手机：18959805232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邮箱：hejuan427@sina.com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应聘职位：业务分析师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2014.09 - 2017.06    西安交通大学    信息管理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2022.01 - 至今    滴滴    高级业务分析师    38K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参与系统设计，确保系统满足业务需求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协调业务和技术团队，推动项目实施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分析业务数据，发现业务问题，提出解决方案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设计业务流程，优化业务效率，降低运营成本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负责业务需求分析，深入理解业务流程，识别改进机会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需求管理体系：建立需求管理流程，需求变更控制率提升40%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业务数字化转型：分析业务需求，推动数字化改造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2018.01 - 2019.12    普华永道    资深业务分析师    34K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设计业务流程，优化业务效率，降低运营成本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负责业务需求分析，深入理解业务流程，识别改进机会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协调业务和技术团队，推动项目实施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参与系统设计，确保系统满足业务需求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与业务用户沟通，收集和整理需求，编写需求文档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分析业务数据，发现业务问题，提出解决方案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需求管理体系：建立需求管理流程，需求变更控制率提升40%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业务数字化转型：分析业务需求，推动数字化改造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业务流程重组：梳理核心业务流程，效率提升30%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2019.01 - 2020.12    德勤    高级业务分析师    30K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与业务用户沟通，收集和整理需求，编写需求文档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协调业务和技术团队，推动项目实施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设计业务流程，优化业务效率，降低运营成本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参与系统设计，确保系统满足业务需求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负责业务需求分析，深入理解业务流程，识别改进机会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业务流程重组：梳理核心业务流程，效率提升30%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需求管理体系：建立需求管理流程，需求变更控制率提升40%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业务数字化转型：分析业务需求，推动数字化改造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2021.01 - 2022.12    腾讯    高级业务分析师    32K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与业务用户沟通，收集和整理需求，编写需求文档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负责业务需求分析，深入理解业务流程，识别改进机会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协调业务和技术团队，推动项目实施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设计业务流程，优化业务效率，降低运营成本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参与系统设计，确保系统满足业务需求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分析业务数据，发现业务问题，提出解决方案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业务数字化转型：分析业务需求，推动数字化改造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需求管理体系：建立需求管理流程，需求变更控制率提升40%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业务流程重组：梳理核心业务流程，效率提升30%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业务建模 | 业务分析 | 流程梳理 | 原型设计 | 用户研究 | 数据分析 | 需求分析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团队贡献奖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项目优秀奖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拥有多年相关工作经验，熟练掌握专业技能和工具。具备敏锐的业务洞察力，能够准确理解需求并提供有效解决方案。工作效率高，抗压能力强，能够在快节奏的工作环境中保持高质量的工作输出。具备优秀的项目管理能力，能够协调各方资源，确保项目按时交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