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手机：15994441804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邮箱：zhouming919@qq.com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2012.09 - 2015.06    北京大学    工业工程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资深仓储管理员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资深仓储管理员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民营企业    高级仓储管理员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服务机构    高级仓储管理员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沟通能力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